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徐文韬/倪光夏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 B6-105  郑亚威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 B6-105  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袁锦虹/庄艺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徐文韬/倪光夏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 B6-105  郑亚威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 B6-105  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袁锦虹/庄艺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徐文韬/倪光夏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